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Une liste d’objets Resource détaillant les ressources demandées ainsi que celles notifiées non encore décrites au demandeur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</w:t>
            </w:r>
          </w:p>
        </w:tc>
        <w:tc>
          <w:tcPr>
            <w:tcW w:type="dxa" w:w="1984"/>
          </w:tcPr>
          <w:p>
            <w:r>
              <w:t>Identifiant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la ressource  dans le système du partenaire propriétaire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Identifiant de l'organisation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l'organisme :  {pays}.{domaine}.{organisation}.{structure interne}*.{unité fonctionnelle}*</w:t>
              <w:br/>
              <w:t>*données facultatives</w:t>
            </w:r>
          </w:p>
        </w:tc>
        <w:tc>
          <w:tcPr>
            <w:tcW w:type="dxa" w:w="1701"/>
          </w:tcPr>
          <w:p>
            <w:r>
              <w:t>fr.health.samu76A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Nom donné à la ressource par l'organisme propriétaire. </w:t>
              <w:br/>
              <w:t>L'immatriculation peut être utilisée dans le nom courant des véhicules.</w:t>
            </w:r>
          </w:p>
        </w:tc>
        <w:tc>
          <w:tcPr>
            <w:tcW w:type="dxa" w:w="1701"/>
          </w:tcPr>
          <w:p>
            <w:r>
              <w:t>SMUR 1 Rouen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SMUR, SDIS, TSU, SNP, MSPE, SHIP)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Catégorie de la ressource (SMUR, SDIS, TSU, SNP, MSPE, navire)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nature</w:t>
            </w:r>
          </w:p>
        </w:tc>
        <w:tc>
          <w:tcPr>
            <w:tcW w:type="dxa" w:w="1984"/>
          </w:tcPr>
          <w:p>
            <w:r>
              <w:t>Nature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EFFECTEUR, BASE)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Nature de la ressource (effecteur, base)</w:t>
            </w:r>
          </w:p>
        </w:tc>
        <w:tc>
          <w:tcPr>
            <w:tcW w:type="dxa" w:w="1701"/>
          </w:tcPr>
          <w:p>
            <w:r>
              <w:t>BASE</w:t>
            </w:r>
          </w:p>
        </w:tc>
      </w:tr>
      <w:tr>
        <w:tc>
          <w:tcPr>
            <w:tcW w:type="dxa" w:w="1701"/>
          </w:tcPr>
          <w:p>
            <w:r>
              <w:t>mobility</w:t>
            </w:r>
          </w:p>
        </w:tc>
        <w:tc>
          <w:tcPr>
            <w:tcW w:type="dxa" w:w="1984"/>
          </w:tcPr>
          <w:p>
            <w:r>
              <w:t>Mobilité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FIXE, VEHICULE, HELICOPTERE, SHIP 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Mobilité de la ressource (fixe, vehicule, heliporté, navire)</w:t>
            </w:r>
          </w:p>
        </w:tc>
        <w:tc>
          <w:tcPr>
            <w:tcW w:type="dxa" w:w="1701"/>
          </w:tcPr>
          <w:p>
            <w:r>
              <w:t>VEHICULE</w:t>
            </w:r>
          </w:p>
        </w:tc>
      </w:tr>
      <w:tr>
        <w:tc>
          <w:tcPr>
            <w:tcW w:type="dxa" w:w="1701"/>
          </w:tcPr>
          <w:p>
            <w:r>
              <w:t>capacity</w:t>
            </w:r>
          </w:p>
        </w:tc>
        <w:tc>
          <w:tcPr>
            <w:tcW w:type="dxa" w:w="1984"/>
          </w:tcPr>
          <w:p>
            <w:r>
              <w:t>Capacités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URGENCE, MEDICALE, PARAMEDICALE, INCONNUE)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Capacité de transport d'un patient</w:t>
            </w:r>
          </w:p>
        </w:tc>
        <w:tc>
          <w:tcPr>
            <w:tcW w:type="dxa" w:w="1701"/>
          </w:tcPr>
          <w:p>
            <w:r>
              <w:t>MEDICALE</w:t>
            </w:r>
          </w:p>
        </w:tc>
      </w:tr>
      <w:tr>
        <w:tc>
          <w:tcPr>
            <w:tcW w:type="dxa" w:w="1701"/>
          </w:tcPr>
          <w:p>
            <w:r>
              <w:t>contacts</w:t>
            </w:r>
          </w:p>
        </w:tc>
        <w:tc>
          <w:tcPr>
            <w:tcW w:type="dxa" w:w="1984"/>
          </w:tcPr>
          <w:p>
            <w:r>
              <w:t>Contacts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Liste de contacts utiles pour contacter par exemple le véhicule ou le personnel engagé dans l'opération.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(ENUM: PMRADD, PHNADD)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Type de contact, voir énumération associée</w:t>
              <w:br/>
              <w:t>1. PMRADD (si RFGI disponible)</w:t>
              <w:br/>
              <w:t>2. PHNADD pour téléphonie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Détails de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1. RFGI (si RFGI disponible)</w:t>
              <w:br/>
              <w:t>2. Numéro de téléphone</w:t>
            </w:r>
          </w:p>
        </w:tc>
        <w:tc>
          <w:tcPr>
            <w:tcW w:type="dxa" w:w="1701"/>
          </w:tcPr>
          <w:p>
            <w:r>
              <w:t>0612342536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ED417C-2511-4591-99CB-73965BD06962}"/>
</file>

<file path=customXml/itemProps3.xml><?xml version="1.0" encoding="utf-8"?>
<ds:datastoreItem xmlns:ds="http://schemas.openxmlformats.org/officeDocument/2006/customXml" ds:itemID="{E651EE14-E971-4589-A377-114A262AC287}"/>
</file>

<file path=customXml/itemProps4.xml><?xml version="1.0" encoding="utf-8"?>
<ds:datastoreItem xmlns:ds="http://schemas.openxmlformats.org/officeDocument/2006/customXml" ds:itemID="{E32C1CAC-6EA5-4810-85B8-3F5B66379B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